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肖富男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9~10周</w:t>
      </w:r>
    </w:p>
    <w:bookmarkStart w:id="1" w:name="102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医疗设备概论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(r031418—001)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